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072736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d415904e-d713-4c0f-85b9-f0fc7da9f072" w:id="1"/>
      <w:r>
        <w:rPr>
          <w:rFonts w:ascii="Times New Roman" w:hAnsi="Times New Roman"/>
          <w:b/>
          <w:i w:val="false"/>
          <w:color w:val="000000"/>
          <w:sz w:val="28"/>
        </w:rPr>
        <w:t>Директор</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459302c-2135-426b-9eef-71fb8dcd979a" w:id="2"/>
      <w:r>
        <w:rPr>
          <w:rFonts w:ascii="Times New Roman" w:hAnsi="Times New Roman"/>
          <w:b/>
          <w:i w:val="false"/>
          <w:color w:val="000000"/>
          <w:sz w:val="28"/>
        </w:rPr>
        <w:t>Т.И. Бырева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ЧОУ "Гете-Шуле"</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Т.И. Бырева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171/1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С.В. Кирилловская</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171/1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Т.И. Бырева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171/1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1496209)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8df893d-8e48-4a6c-b707-e30db5572816" w:id="3"/>
      <w:r>
        <w:rPr>
          <w:rFonts w:ascii="Times New Roman" w:hAnsi="Times New Roman"/>
          <w:b/>
          <w:i w:val="false"/>
          <w:color w:val="000000"/>
          <w:sz w:val="28"/>
        </w:rPr>
        <w:t>Санкт-Петербург</w:t>
      </w:r>
      <w:bookmarkEnd w:id="3"/>
      <w:r>
        <w:rPr>
          <w:rFonts w:ascii="Times New Roman" w:hAnsi="Times New Roman"/>
          <w:b/>
          <w:i w:val="false"/>
          <w:color w:val="000000"/>
          <w:sz w:val="28"/>
        </w:rPr>
        <w:t xml:space="preserve">‌ </w:t>
      </w:r>
      <w:bookmarkStart w:name="d0353ffa-3b9d-4f1b-95cd-292ab35e49b4"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0727368" w:id="5"/>
    <w:p>
      <w:pPr>
        <w:sectPr>
          <w:pgSz w:w="11906" w:h="16383" w:orient="portrait"/>
        </w:sectPr>
      </w:pPr>
    </w:p>
    <w:bookmarkEnd w:id="5"/>
    <w:bookmarkEnd w:id="0"/>
    <w:bookmarkStart w:name="block-10727369" w:id="6"/>
    <w:p>
      <w:pPr>
        <w:spacing w:before="0" w:after="0" w:line="276"/>
        <w:ind w:firstLine="600"/>
        <w:jc w:val="left"/>
      </w:pPr>
      <w:bookmarkStart w:name="_Toc118729915" w:id="7"/>
      <w:bookmarkEnd w:id="7"/>
      <w:r>
        <w:rPr>
          <w:rFonts w:ascii="Times New Roman" w:hAnsi="Times New Roman"/>
          <w:b/>
          <w:i w:val="false"/>
          <w:color w:val="000000"/>
          <w:sz w:val="28"/>
        </w:rPr>
        <w:t>ПОЯСНИТЕЛЬНАЯ ЗАПИСКА</w:t>
      </w:r>
    </w:p>
    <w:p>
      <w:pPr>
        <w:spacing w:before="0" w:after="0" w:line="276"/>
        <w:ind w:firstLine="600"/>
        <w:jc w:val="both"/>
      </w:pPr>
      <w:r>
        <w:rPr>
          <w:rFonts w:ascii="Times New Roman" w:hAnsi="Times New Roman"/>
          <w:b w:val="false"/>
          <w:i w:val="false"/>
          <w:color w:val="000000"/>
          <w:sz w:val="28"/>
        </w:rPr>
        <w:t>Программа по химии на уровне среднего общего образования разработана</w:t>
      </w:r>
      <w:r>
        <w:rPr>
          <w:rFonts w:ascii="Times New Roman" w:hAnsi="Times New Roman"/>
          <w:b w:val="false"/>
          <w:i w:val="false"/>
          <w:color w:val="000000"/>
          <w:sz w:val="28"/>
        </w:rPr>
        <w:t xml:space="preserve"> на основе </w:t>
      </w:r>
      <w:r>
        <w:rPr>
          <w:rFonts w:ascii="Times New Roman" w:hAnsi="Times New Roman"/>
          <w:b w:val="false"/>
          <w:i w:val="false"/>
          <w:color w:val="000000"/>
          <w:sz w:val="28"/>
        </w:rPr>
        <w:t xml:space="preserve">Федерального закона от 29.12.2012 № 273-ФЗ «Об образовании в Российской Федерации», </w:t>
      </w:r>
      <w:r>
        <w:rPr>
          <w:rFonts w:ascii="Times New Roman" w:hAnsi="Times New Roman"/>
          <w:b w:val="false"/>
          <w:i w:val="false"/>
          <w:color w:val="000000"/>
          <w:sz w:val="28"/>
        </w:rPr>
        <w:t xml:space="preserve">требований к результатам освоения федеральной образовательной программы среднего общего образования (ФОП СОО), представленных в </w:t>
      </w:r>
      <w:r>
        <w:rPr>
          <w:rFonts w:ascii="Times New Roman" w:hAnsi="Times New Roman"/>
          <w:b w:val="false"/>
          <w:i w:val="false"/>
          <w:color w:val="000000"/>
          <w:sz w:val="28"/>
        </w:rPr>
        <w:t xml:space="preserve">Федеральном государственном образовательном стандарте </w:t>
      </w:r>
      <w:r>
        <w:rPr>
          <w:rFonts w:ascii="Times New Roman" w:hAnsi="Times New Roman"/>
          <w:b w:val="false"/>
          <w:i w:val="false"/>
          <w:color w:val="000000"/>
          <w:sz w:val="28"/>
        </w:rPr>
        <w:t>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spacing w:before="0" w:after="0" w:line="264"/>
        <w:ind w:firstLine="600"/>
        <w:jc w:val="both"/>
      </w:pPr>
      <w:r>
        <w:rPr>
          <w:rFonts w:ascii="Times New Roman" w:hAnsi="Times New Roman"/>
          <w:b w:val="false"/>
          <w:i w:val="false"/>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spacing w:before="0" w:after="0" w:line="264"/>
        <w:ind w:firstLine="600"/>
        <w:jc w:val="both"/>
      </w:pPr>
      <w:r>
        <w:rPr>
          <w:rFonts w:ascii="Times New Roman" w:hAnsi="Times New Roman"/>
          <w:b w:val="false"/>
          <w:i w:val="false"/>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spacing w:before="0" w:after="0" w:line="264"/>
        <w:ind w:firstLine="600"/>
        <w:jc w:val="both"/>
      </w:pPr>
      <w:r>
        <w:rPr>
          <w:rFonts w:ascii="Times New Roman" w:hAnsi="Times New Roman"/>
          <w:b w:val="false"/>
          <w:i w:val="false"/>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spacing w:before="0" w:after="0" w:line="264"/>
        <w:ind w:firstLine="600"/>
        <w:jc w:val="both"/>
      </w:pPr>
      <w:r>
        <w:rPr>
          <w:rFonts w:ascii="Times New Roman" w:hAnsi="Times New Roman"/>
          <w:b w:val="false"/>
          <w:i w:val="false"/>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spacing w:before="0" w:after="0" w:line="264"/>
        <w:ind w:firstLine="600"/>
        <w:jc w:val="both"/>
      </w:pPr>
      <w:r>
        <w:rPr>
          <w:rFonts w:ascii="Times New Roman" w:hAnsi="Times New Roman"/>
          <w:b w:val="false"/>
          <w:i w:val="false"/>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spacing w:before="0" w:after="0" w:line="264"/>
        <w:ind w:firstLine="600"/>
        <w:jc w:val="both"/>
      </w:pPr>
      <w:r>
        <w:rPr>
          <w:rFonts w:ascii="Times New Roman" w:hAnsi="Times New Roman"/>
          <w:b w:val="false"/>
          <w:i w:val="false"/>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spacing w:before="0" w:after="0" w:line="264"/>
        <w:ind w:firstLine="600"/>
        <w:jc w:val="both"/>
      </w:pPr>
      <w:r>
        <w:rPr>
          <w:rFonts w:ascii="Times New Roman" w:hAnsi="Times New Roman"/>
          <w:b w:val="false"/>
          <w:i w:val="false"/>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spacing w:before="0" w:after="0" w:line="264"/>
        <w:ind w:firstLine="600"/>
        <w:jc w:val="both"/>
      </w:pPr>
      <w:r>
        <w:rPr>
          <w:rFonts w:ascii="Times New Roman" w:hAnsi="Times New Roman"/>
          <w:b w:val="false"/>
          <w:i w:val="false"/>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spacing w:before="0" w:after="0" w:line="264"/>
        <w:ind w:firstLine="600"/>
        <w:jc w:val="both"/>
      </w:pPr>
      <w:r>
        <w:rPr>
          <w:rFonts w:ascii="Times New Roman" w:hAnsi="Times New Roman"/>
          <w:b w:val="false"/>
          <w:i w:val="false"/>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spacing w:before="0" w:after="0" w:line="264"/>
        <w:ind w:firstLine="600"/>
        <w:jc w:val="both"/>
      </w:pPr>
      <w:r>
        <w:rPr>
          <w:rFonts w:ascii="Times New Roman" w:hAnsi="Times New Roman"/>
          <w:b w:val="false"/>
          <w:i w:val="false"/>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spacing w:before="0" w:after="0" w:line="264"/>
        <w:ind w:firstLine="600"/>
        <w:jc w:val="both"/>
      </w:pPr>
      <w:r>
        <w:rPr>
          <w:rFonts w:ascii="Times New Roman" w:hAnsi="Times New Roman"/>
          <w:b w:val="false"/>
          <w:i w:val="false"/>
          <w:color w:val="000000"/>
          <w:sz w:val="28"/>
        </w:rPr>
        <w:t xml:space="preserve">Согласно данной точке зрения главными целями изучения предмета «Химия» на базовом уровне (10 </w:t>
      </w:r>
      <w:r>
        <w:rPr>
          <w:rFonts w:ascii="Calibri" w:hAnsi="Calibri"/>
          <w:b w:val="false"/>
          <w:i w:val="false"/>
          <w:color w:val="000000"/>
          <w:sz w:val="28"/>
        </w:rPr>
        <w:t>–</w:t>
      </w:r>
      <w:r>
        <w:rPr>
          <w:rFonts w:ascii="Times New Roman" w:hAnsi="Times New Roman"/>
          <w:b w:val="false"/>
          <w:i w:val="false"/>
          <w:color w:val="000000"/>
          <w:sz w:val="28"/>
        </w:rPr>
        <w:t>11 кл.) являются:</w:t>
      </w:r>
    </w:p>
    <w:p>
      <w:pPr>
        <w:numPr>
          <w:ilvl w:val="0"/>
          <w:numId w:val="1"/>
        </w:numPr>
        <w:spacing w:before="0" w:after="0" w:line="264"/>
        <w:jc w:val="both"/>
      </w:pPr>
      <w:r>
        <w:rPr>
          <w:rFonts w:ascii="Times New Roman" w:hAnsi="Times New Roman"/>
          <w:b w:val="false"/>
          <w:i w:val="false"/>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numPr>
          <w:ilvl w:val="0"/>
          <w:numId w:val="1"/>
        </w:numPr>
        <w:spacing w:before="0" w:after="0" w:line="264"/>
        <w:jc w:val="both"/>
      </w:pPr>
      <w:r>
        <w:rPr>
          <w:rFonts w:ascii="Times New Roman" w:hAnsi="Times New Roman"/>
          <w:b w:val="false"/>
          <w:i w:val="false"/>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numPr>
          <w:ilvl w:val="0"/>
          <w:numId w:val="1"/>
        </w:numPr>
        <w:spacing w:before="0" w:after="0" w:line="264"/>
        <w:jc w:val="both"/>
      </w:pPr>
      <w:r>
        <w:rPr>
          <w:rFonts w:ascii="Times New Roman" w:hAnsi="Times New Roman"/>
          <w:b w:val="false"/>
          <w:i w:val="false"/>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spacing w:before="0" w:after="0" w:line="264"/>
        <w:ind w:firstLine="600"/>
        <w:jc w:val="both"/>
      </w:pPr>
      <w:r>
        <w:rPr>
          <w:rFonts w:ascii="Times New Roman" w:hAnsi="Times New Roman"/>
          <w:b w:val="false"/>
          <w:i w:val="false"/>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spacing w:before="0" w:after="0" w:line="264"/>
        <w:ind w:firstLine="600"/>
        <w:jc w:val="both"/>
      </w:pPr>
      <w:r>
        <w:rPr>
          <w:rFonts w:ascii="Times New Roman" w:hAnsi="Times New Roman"/>
          <w:b w:val="false"/>
          <w:i w:val="false"/>
          <w:color w:val="000000"/>
          <w:sz w:val="28"/>
        </w:rPr>
        <w:t>В связи с этим при изучении предмета «Химия» доминирующее значение приобретают такие цели и задачи, как:</w:t>
      </w:r>
    </w:p>
    <w:p>
      <w:pPr>
        <w:spacing w:before="0" w:after="0" w:line="264"/>
        <w:ind w:firstLine="600"/>
        <w:jc w:val="both"/>
      </w:pPr>
      <w:r>
        <w:rPr>
          <w:rFonts w:ascii="Times New Roman" w:hAnsi="Times New Roman"/>
          <w:b w:val="false"/>
          <w:i w:val="false"/>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spacing w:before="0" w:after="0" w:line="264"/>
        <w:ind w:firstLine="600"/>
        <w:jc w:val="both"/>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spacing w:before="0" w:after="0" w:line="264"/>
        <w:ind w:firstLine="600"/>
        <w:jc w:val="both"/>
      </w:pPr>
      <w:r>
        <w:rPr>
          <w:rFonts w:ascii="Times New Roman" w:hAnsi="Times New Roman"/>
          <w:b w:val="false"/>
          <w:i w:val="false"/>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spacing w:before="0" w:after="0" w:line="264"/>
        <w:ind w:firstLine="600"/>
        <w:jc w:val="both"/>
      </w:pPr>
      <w:r>
        <w:rPr>
          <w:rFonts w:ascii="Times New Roman" w:hAnsi="Times New Roman"/>
          <w:b w:val="false"/>
          <w:i w:val="false"/>
          <w:color w:val="000000"/>
          <w:sz w:val="28"/>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w:t>
      </w:r>
      <w:r>
        <w:rPr>
          <w:rFonts w:ascii="Times New Roman" w:hAnsi="Times New Roman"/>
          <w:b w:val="false"/>
          <w:i w:val="false"/>
          <w:color w:val="000000"/>
          <w:sz w:val="28"/>
        </w:rPr>
        <w:t>химическими явлениями.</w:t>
      </w:r>
    </w:p>
    <w:p>
      <w:pPr>
        <w:spacing w:before="0" w:after="0" w:line="264"/>
        <w:ind w:firstLine="600"/>
        <w:jc w:val="both"/>
      </w:pPr>
      <w:r>
        <w:rPr>
          <w:rFonts w:ascii="Times New Roman" w:hAnsi="Times New Roman"/>
          <w:b w:val="false"/>
          <w:i w:val="false"/>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pacing w:before="0" w:after="0" w:line="264"/>
        <w:ind w:firstLine="600"/>
        <w:jc w:val="both"/>
      </w:pPr>
      <w:r>
        <w:rPr>
          <w:rFonts w:ascii="Times New Roman" w:hAnsi="Times New Roman"/>
          <w:b w:val="false"/>
          <w:i w:val="false"/>
          <w:color w:val="000000"/>
          <w:sz w:val="28"/>
        </w:rPr>
        <w:t xml:space="preserve">Общее число часов, отведённых для изучения химии, на базовом уровне среднего общего образования, составляет </w:t>
      </w:r>
      <w:r>
        <w:rPr>
          <w:rFonts w:ascii="Times New Roman" w:hAnsi="Times New Roman"/>
          <w:b w:val="false"/>
          <w:i w:val="false"/>
          <w:color w:val="000000"/>
          <w:sz w:val="28"/>
        </w:rPr>
        <w:t>68 часов: в 10 классе – 34 часа (1 час в неделю), в 11 классе – 34 часа (1 час в неделю).</w:t>
      </w:r>
    </w:p>
    <w:bookmarkStart w:name="block-10727369" w:id="8"/>
    <w:p>
      <w:pPr>
        <w:sectPr>
          <w:pgSz w:w="11906" w:h="16383" w:orient="portrait"/>
        </w:sectPr>
      </w:pPr>
    </w:p>
    <w:bookmarkEnd w:id="8"/>
    <w:bookmarkEnd w:id="6"/>
    <w:bookmarkStart w:name="block-10727370"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органической химии</w:t>
      </w:r>
    </w:p>
    <w:p>
      <w:pPr>
        <w:spacing w:before="0" w:after="0" w:line="264"/>
        <w:ind w:firstLine="600"/>
        <w:jc w:val="both"/>
      </w:pPr>
      <w:r>
        <w:rPr>
          <w:rFonts w:ascii="Times New Roman" w:hAnsi="Times New Roman"/>
          <w:b w:val="false"/>
          <w:i w:val="false"/>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pPr>
        <w:spacing w:before="0" w:after="0" w:line="264"/>
        <w:ind w:firstLine="600"/>
        <w:jc w:val="both"/>
      </w:pPr>
      <w:r>
        <w:rPr>
          <w:rFonts w:ascii="Times New Roman" w:hAnsi="Times New Roman"/>
          <w:b w:val="false"/>
          <w:i w:val="false"/>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spacing w:before="0" w:after="0" w:line="264"/>
        <w:ind w:firstLine="600"/>
        <w:jc w:val="both"/>
      </w:pPr>
      <w:r>
        <w:rPr>
          <w:rFonts w:ascii="Times New Roman" w:hAnsi="Times New Roman"/>
          <w:b/>
          <w:i w:val="false"/>
          <w:color w:val="000000"/>
          <w:sz w:val="28"/>
        </w:rPr>
        <w:t>Углеводороды</w:t>
      </w:r>
    </w:p>
    <w:p>
      <w:pPr>
        <w:spacing w:before="0" w:after="0" w:line="264"/>
        <w:ind w:firstLine="600"/>
        <w:jc w:val="both"/>
      </w:pPr>
      <w:r>
        <w:rPr>
          <w:rFonts w:ascii="Times New Roman" w:hAnsi="Times New Roman"/>
          <w:b w:val="false"/>
          <w:i w:val="false"/>
          <w:color w:val="000000"/>
          <w:sz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pPr>
        <w:spacing w:before="0" w:after="0" w:line="264"/>
        <w:ind w:firstLine="600"/>
        <w:jc w:val="both"/>
      </w:pPr>
      <w:r>
        <w:rPr>
          <w:rFonts w:ascii="Times New Roman" w:hAnsi="Times New Roman"/>
          <w:b w:val="false"/>
          <w:i w:val="false"/>
          <w:color w:val="000000"/>
          <w:sz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spacing w:before="0" w:after="0" w:line="264"/>
        <w:ind w:firstLine="600"/>
        <w:jc w:val="both"/>
      </w:pPr>
      <w:r>
        <w:rPr>
          <w:rFonts w:ascii="Times New Roman" w:hAnsi="Times New Roman"/>
          <w:b w:val="false"/>
          <w:i w:val="false"/>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spacing w:before="0" w:after="0" w:line="264"/>
        <w:ind w:firstLine="600"/>
        <w:jc w:val="both"/>
      </w:pPr>
      <w:r>
        <w:rPr>
          <w:rFonts w:ascii="Times New Roman" w:hAnsi="Times New Roman"/>
          <w:b w:val="false"/>
          <w:i w:val="false"/>
          <w:color w:val="000000"/>
          <w:sz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spacing w:before="0" w:after="0" w:line="264"/>
        <w:ind w:firstLine="600"/>
        <w:jc w:val="both"/>
      </w:pPr>
      <w:r>
        <w:rPr>
          <w:rFonts w:ascii="Times New Roman" w:hAnsi="Times New Roman"/>
          <w:b w:val="false"/>
          <w:i w:val="false"/>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b w:val="false"/>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b w:val="false"/>
          <w:i w:val="false"/>
          <w:color w:val="000000"/>
          <w:sz w:val="28"/>
        </w:rPr>
        <w:t xml:space="preserve"> Токсичность аренов. Генетическая связь между углеводородами, принадлежащими к различным классам. </w:t>
      </w:r>
    </w:p>
    <w:p>
      <w:pPr>
        <w:spacing w:before="0" w:after="0" w:line="264"/>
        <w:ind w:firstLine="600"/>
        <w:jc w:val="both"/>
      </w:pPr>
      <w:r>
        <w:rPr>
          <w:rFonts w:ascii="Times New Roman" w:hAnsi="Times New Roman"/>
          <w:b w:val="false"/>
          <w:i w:val="false"/>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b w:val="false"/>
          <w:i w:val="false"/>
          <w:color w:val="000000"/>
          <w:sz w:val="28"/>
          <w:u w:val="single"/>
        </w:rPr>
        <w:t>практической работы</w:t>
      </w:r>
      <w:r>
        <w:rPr>
          <w:rFonts w:ascii="Times New Roman" w:hAnsi="Times New Roman"/>
          <w:b w:val="false"/>
          <w:i w:val="false"/>
          <w:color w:val="000000"/>
          <w:sz w:val="28"/>
        </w:rPr>
        <w:t xml:space="preserve">: получение этилена и изучение его свойств. </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i w:val="false"/>
          <w:color w:val="000000"/>
          <w:sz w:val="28"/>
        </w:rPr>
        <w:t>Кислородсодержащие органические соединения</w:t>
      </w:r>
    </w:p>
    <w:p>
      <w:pPr>
        <w:spacing w:before="0" w:after="0" w:line="264"/>
        <w:ind w:firstLine="600"/>
        <w:jc w:val="both"/>
      </w:pPr>
      <w:r>
        <w:rPr>
          <w:rFonts w:ascii="Times New Roman" w:hAnsi="Times New Roman"/>
          <w:b w:val="false"/>
          <w:i w:val="false"/>
          <w:color w:val="000000"/>
          <w:sz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spacing w:before="0" w:after="0" w:line="264"/>
        <w:ind w:firstLine="600"/>
        <w:jc w:val="both"/>
      </w:pPr>
      <w:r>
        <w:rPr>
          <w:rFonts w:ascii="Times New Roman" w:hAnsi="Times New Roman"/>
          <w:b w:val="false"/>
          <w:i w:val="false"/>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spacing w:before="0" w:after="0" w:line="264"/>
        <w:ind w:firstLine="600"/>
        <w:jc w:val="both"/>
      </w:pPr>
      <w:r>
        <w:rPr>
          <w:rFonts w:ascii="Times New Roman" w:hAnsi="Times New Roman"/>
          <w:b w:val="false"/>
          <w:i w:val="false"/>
          <w:color w:val="000000"/>
          <w:sz w:val="28"/>
        </w:rPr>
        <w:t xml:space="preserve">Фенол: строение молекулы, физические и химические свойства. Токсичность фенола. Применение фенола. </w:t>
      </w:r>
    </w:p>
    <w:p>
      <w:pPr>
        <w:spacing w:before="0" w:after="0" w:line="264"/>
        <w:ind w:firstLine="600"/>
        <w:jc w:val="both"/>
      </w:pPr>
      <w:r>
        <w:rPr>
          <w:rFonts w:ascii="Times New Roman" w:hAnsi="Times New Roman"/>
          <w:b w:val="false"/>
          <w:i w:val="false"/>
          <w:color w:val="000000"/>
          <w:sz w:val="28"/>
        </w:rPr>
        <w:t xml:space="preserve">Альдегиды и </w:t>
      </w:r>
      <w:r>
        <w:rPr>
          <w:rFonts w:ascii="Times New Roman" w:hAnsi="Times New Roman"/>
          <w:b w:val="false"/>
          <w:i/>
          <w:color w:val="000000"/>
          <w:sz w:val="28"/>
        </w:rPr>
        <w:t>кетоны</w:t>
      </w:r>
      <w:r>
        <w:rPr>
          <w:rFonts w:ascii="Times New Roman" w:hAnsi="Times New Roman"/>
          <w:b w:val="false"/>
          <w:i w:val="false"/>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spacing w:before="0" w:after="0" w:line="264"/>
        <w:ind w:firstLine="600"/>
        <w:jc w:val="both"/>
      </w:pPr>
      <w:r>
        <w:rPr>
          <w:rFonts w:ascii="Times New Roman" w:hAnsi="Times New Roman"/>
          <w:b w:val="false"/>
          <w:i w:val="false"/>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spacing w:before="0" w:after="0" w:line="264"/>
        <w:ind w:firstLine="600"/>
        <w:jc w:val="both"/>
      </w:pPr>
      <w:r>
        <w:rPr>
          <w:rFonts w:ascii="Times New Roman" w:hAnsi="Times New Roman"/>
          <w:b w:val="false"/>
          <w:i w:val="false"/>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pPr>
        <w:spacing w:before="0" w:after="0" w:line="264"/>
        <w:ind w:firstLine="600"/>
        <w:jc w:val="both"/>
      </w:pPr>
      <w:r>
        <w:rPr>
          <w:rFonts w:ascii="Times New Roman" w:hAnsi="Times New Roman"/>
          <w:b w:val="false"/>
          <w:i w:val="false"/>
          <w:color w:val="000000"/>
          <w:sz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pPr>
        <w:spacing w:before="0" w:after="0" w:line="264"/>
        <w:ind w:firstLine="600"/>
        <w:jc w:val="both"/>
      </w:pPr>
      <w:r>
        <w:rPr>
          <w:rFonts w:ascii="Times New Roman" w:hAnsi="Times New Roman"/>
          <w:b w:val="false"/>
          <w:i w:val="false"/>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Азотсодержащие органические соединения.</w:t>
      </w:r>
    </w:p>
    <w:p>
      <w:pPr>
        <w:spacing w:before="0" w:after="0" w:line="264"/>
        <w:ind w:firstLine="600"/>
        <w:jc w:val="both"/>
      </w:pPr>
      <w:r>
        <w:rPr>
          <w:rFonts w:ascii="Times New Roman" w:hAnsi="Times New Roman"/>
          <w:b w:val="false"/>
          <w:i w:val="false"/>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spacing w:before="0" w:after="0" w:line="264"/>
        <w:ind w:firstLine="600"/>
        <w:jc w:val="both"/>
      </w:pPr>
      <w:r>
        <w:rPr>
          <w:rFonts w:ascii="Times New Roman" w:hAnsi="Times New Roman"/>
          <w:b w:val="false"/>
          <w:i w:val="false"/>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наблюдение и описание демонстрационных опытов: денатурация белков при нагревании, цветные реакции белков.</w:t>
      </w:r>
    </w:p>
    <w:p>
      <w:pPr>
        <w:spacing w:before="0" w:after="0" w:line="264"/>
        <w:ind w:firstLine="600"/>
        <w:jc w:val="both"/>
      </w:pPr>
      <w:r>
        <w:rPr>
          <w:rFonts w:ascii="Times New Roman" w:hAnsi="Times New Roman"/>
          <w:b/>
          <w:i w:val="false"/>
          <w:color w:val="000000"/>
          <w:sz w:val="28"/>
        </w:rPr>
        <w:t>Высокомолекулярные соединения</w:t>
      </w:r>
    </w:p>
    <w:p>
      <w:pPr>
        <w:spacing w:before="0" w:after="0" w:line="264"/>
        <w:ind w:firstLine="600"/>
        <w:jc w:val="both"/>
      </w:pPr>
      <w:r>
        <w:rPr>
          <w:rFonts w:ascii="Times New Roman" w:hAnsi="Times New Roman"/>
          <w:b w:val="false"/>
          <w:i w:val="false"/>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природных и искусственных волокон, пластмасс, каучуков.</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spacing w:before="0" w:after="0" w:line="264"/>
        <w:ind w:firstLine="600"/>
        <w:jc w:val="both"/>
      </w:pPr>
      <w:r>
        <w:rPr>
          <w:rFonts w:ascii="Times New Roman" w:hAnsi="Times New Roman"/>
          <w:b w:val="false"/>
          <w:i w:val="false"/>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11 КЛАСС </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И НЕОРГАНИЧЕСКАЯ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химии</w:t>
      </w:r>
    </w:p>
    <w:p>
      <w:pPr>
        <w:spacing w:before="0" w:after="0" w:line="264"/>
        <w:ind w:firstLine="600"/>
        <w:jc w:val="both"/>
      </w:pPr>
      <w:r>
        <w:rPr>
          <w:rFonts w:ascii="Times New Roman" w:hAnsi="Times New Roman"/>
          <w:b w:val="false"/>
          <w:i w:val="false"/>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pPr>
        <w:spacing w:before="0" w:after="0" w:line="264"/>
        <w:ind w:firstLine="600"/>
        <w:jc w:val="both"/>
      </w:pPr>
      <w:r>
        <w:rPr>
          <w:rFonts w:ascii="Times New Roman" w:hAnsi="Times New Roman"/>
          <w:b w:val="false"/>
          <w:i w:val="false"/>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spacing w:before="0" w:after="0" w:line="264"/>
        <w:ind w:firstLine="600"/>
        <w:jc w:val="both"/>
      </w:pPr>
      <w:r>
        <w:rPr>
          <w:rFonts w:ascii="Times New Roman" w:hAnsi="Times New Roman"/>
          <w:b w:val="false"/>
          <w:i w:val="false"/>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spacing w:before="0" w:after="0" w:line="264"/>
        <w:ind w:firstLine="600"/>
        <w:jc w:val="both"/>
      </w:pPr>
      <w:r>
        <w:rPr>
          <w:rFonts w:ascii="Times New Roman" w:hAnsi="Times New Roman"/>
          <w:b w:val="false"/>
          <w:i w:val="false"/>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spacing w:before="0" w:after="0" w:line="264"/>
        <w:ind w:firstLine="600"/>
        <w:jc w:val="both"/>
      </w:pPr>
      <w:r>
        <w:rPr>
          <w:rFonts w:ascii="Times New Roman" w:hAnsi="Times New Roman"/>
          <w:b w:val="false"/>
          <w:i w:val="false"/>
          <w:color w:val="000000"/>
          <w:sz w:val="28"/>
        </w:rPr>
        <w:t>Понятие о дисперсных системах. Истинные и коллоидные растворы. Массовая доля вещества в растворе.</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spacing w:before="0" w:after="0" w:line="264"/>
        <w:ind w:firstLine="600"/>
        <w:jc w:val="both"/>
      </w:pPr>
      <w:r>
        <w:rPr>
          <w:rFonts w:ascii="Times New Roman" w:hAnsi="Times New Roman"/>
          <w:b w:val="false"/>
          <w:i w:val="false"/>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spacing w:before="0" w:after="0" w:line="264"/>
        <w:ind w:firstLine="600"/>
        <w:jc w:val="both"/>
      </w:pPr>
      <w:r>
        <w:rPr>
          <w:rFonts w:ascii="Times New Roman" w:hAnsi="Times New Roman"/>
          <w:b w:val="false"/>
          <w:i w:val="false"/>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spacing w:before="0" w:after="0" w:line="264"/>
        <w:ind w:firstLine="600"/>
        <w:jc w:val="both"/>
      </w:pPr>
      <w:r>
        <w:rPr>
          <w:rFonts w:ascii="Times New Roman" w:hAnsi="Times New Roman"/>
          <w:b w:val="false"/>
          <w:i w:val="false"/>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pPr>
        <w:spacing w:before="0" w:after="0" w:line="264"/>
        <w:ind w:firstLine="600"/>
        <w:jc w:val="both"/>
      </w:pPr>
      <w:r>
        <w:rPr>
          <w:rFonts w:ascii="Times New Roman" w:hAnsi="Times New Roman"/>
          <w:b w:val="false"/>
          <w:i w:val="false"/>
          <w:color w:val="000000"/>
          <w:sz w:val="28"/>
        </w:rPr>
        <w:t xml:space="preserve">Окислительно-восстановительные реакции.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pPr>
        <w:spacing w:before="0" w:after="0" w:line="264"/>
        <w:ind w:firstLine="600"/>
        <w:jc w:val="both"/>
      </w:pPr>
      <w:r>
        <w:rPr>
          <w:rFonts w:ascii="Times New Roman" w:hAnsi="Times New Roman"/>
          <w:b/>
          <w:i w:val="false"/>
          <w:color w:val="000000"/>
          <w:sz w:val="28"/>
        </w:rPr>
        <w:t>Неорганическая химия</w:t>
      </w:r>
    </w:p>
    <w:p>
      <w:pPr>
        <w:spacing w:before="0" w:after="0" w:line="264"/>
        <w:ind w:firstLine="600"/>
        <w:jc w:val="both"/>
      </w:pPr>
      <w:r>
        <w:rPr>
          <w:rFonts w:ascii="Times New Roman" w:hAnsi="Times New Roman"/>
          <w:b w:val="false"/>
          <w:i w:val="false"/>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spacing w:before="0" w:after="0" w:line="264"/>
        <w:ind w:firstLine="600"/>
        <w:jc w:val="both"/>
      </w:pPr>
      <w:r>
        <w:rPr>
          <w:rFonts w:ascii="Times New Roman" w:hAnsi="Times New Roman"/>
          <w:b w:val="false"/>
          <w:i w:val="false"/>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spacing w:before="0" w:after="0" w:line="264"/>
        <w:ind w:firstLine="600"/>
        <w:jc w:val="both"/>
      </w:pPr>
      <w:r>
        <w:rPr>
          <w:rFonts w:ascii="Times New Roman" w:hAnsi="Times New Roman"/>
          <w:b w:val="false"/>
          <w:i w:val="false"/>
          <w:color w:val="000000"/>
          <w:sz w:val="28"/>
        </w:rPr>
        <w:t>Применение важнейших неметаллов и их соединений.</w:t>
      </w:r>
    </w:p>
    <w:p>
      <w:pPr>
        <w:spacing w:before="0" w:after="0" w:line="264"/>
        <w:ind w:firstLine="600"/>
        <w:jc w:val="both"/>
      </w:pPr>
      <w:r>
        <w:rPr>
          <w:rFonts w:ascii="Times New Roman" w:hAnsi="Times New Roman"/>
          <w:b w:val="false"/>
          <w:i w:val="false"/>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spacing w:before="0" w:after="0" w:line="264"/>
        <w:ind w:firstLine="600"/>
        <w:jc w:val="both"/>
      </w:pPr>
      <w:r>
        <w:rPr>
          <w:rFonts w:ascii="Times New Roman" w:hAnsi="Times New Roman"/>
          <w:b w:val="false"/>
          <w:i w:val="false"/>
          <w:color w:val="000000"/>
          <w:sz w:val="28"/>
        </w:rPr>
        <w:t xml:space="preserve">Химические свойства важнейших металлов (натрий, калий, кальций, магний, алюминий, цинк, хром, железо, медь) и их соединений. </w:t>
      </w:r>
    </w:p>
    <w:p>
      <w:pPr>
        <w:spacing w:before="0" w:after="0" w:line="264"/>
        <w:ind w:firstLine="600"/>
        <w:jc w:val="both"/>
      </w:pPr>
      <w:r>
        <w:rPr>
          <w:rFonts w:ascii="Times New Roman" w:hAnsi="Times New Roman"/>
          <w:b w:val="false"/>
          <w:i w:val="false"/>
          <w:color w:val="000000"/>
          <w:sz w:val="28"/>
        </w:rPr>
        <w:t>Общие способы получения металлов. Применение металлов в быту и технике.</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spacing w:before="0" w:after="0" w:line="264"/>
        <w:ind w:firstLine="600"/>
        <w:jc w:val="both"/>
      </w:pPr>
      <w:r>
        <w:rPr>
          <w:rFonts w:ascii="Times New Roman" w:hAnsi="Times New Roman"/>
          <w:b/>
          <w:i w:val="false"/>
          <w:color w:val="000000"/>
          <w:sz w:val="28"/>
        </w:rPr>
        <w:t>Химия и жизнь</w:t>
      </w:r>
    </w:p>
    <w:p>
      <w:pPr>
        <w:spacing w:before="0" w:after="0" w:line="264"/>
        <w:ind w:firstLine="600"/>
        <w:jc w:val="both"/>
      </w:pPr>
      <w:r>
        <w:rPr>
          <w:rFonts w:ascii="Times New Roman" w:hAnsi="Times New Roman"/>
          <w:b w:val="false"/>
          <w:i w:val="false"/>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Представления об общих научных принципах промышленного получения важнейших веществ. </w:t>
      </w:r>
    </w:p>
    <w:p>
      <w:pPr>
        <w:spacing w:before="0" w:after="0" w:line="264"/>
        <w:ind w:firstLine="600"/>
        <w:jc w:val="both"/>
      </w:pPr>
      <w:r>
        <w:rPr>
          <w:rFonts w:ascii="Times New Roman" w:hAnsi="Times New Roman"/>
          <w:b w:val="false"/>
          <w:i w:val="false"/>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spacing w:before="0" w:after="0" w:line="264"/>
        <w:ind w:firstLine="600"/>
        <w:jc w:val="both"/>
      </w:pPr>
      <w:r>
        <w:rPr>
          <w:rFonts w:ascii="Times New Roman" w:hAnsi="Times New Roman"/>
          <w:b w:val="false"/>
          <w:i w:val="false"/>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spacing w:before="0" w:after="0" w:line="264"/>
        <w:ind w:firstLine="600"/>
        <w:jc w:val="both"/>
      </w:pPr>
      <w:r>
        <w:rPr>
          <w:rFonts w:ascii="Times New Roman" w:hAnsi="Times New Roman"/>
          <w:b w:val="false"/>
          <w:i w:val="false"/>
          <w:color w:val="000000"/>
          <w:sz w:val="28"/>
        </w:rPr>
        <w:t>Биология: клетка, организм, экосистема, биосфера, макро- и микроэлементы, витамины, обмен веществ в организме.</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spacing w:before="0" w:after="0" w:line="264"/>
        <w:ind w:left="120"/>
        <w:jc w:val="both"/>
      </w:pPr>
    </w:p>
    <w:bookmarkStart w:name="block-10727370" w:id="10"/>
    <w:p>
      <w:pPr>
        <w:sectPr>
          <w:pgSz w:w="11906" w:h="16383" w:orient="portrait"/>
        </w:sectPr>
      </w:pPr>
    </w:p>
    <w:bookmarkEnd w:id="10"/>
    <w:bookmarkEnd w:id="9"/>
    <w:bookmarkStart w:name="block-10727371"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ХИМИИ НА БАЗОВОМ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spacing w:before="0" w:after="0" w:line="264"/>
        <w:ind w:firstLine="600"/>
        <w:jc w:val="both"/>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spacing w:before="0" w:after="0" w:line="264"/>
        <w:ind w:firstLine="600"/>
        <w:jc w:val="both"/>
      </w:pPr>
      <w:r>
        <w:rPr>
          <w:rFonts w:ascii="Times New Roman" w:hAnsi="Times New Roman"/>
          <w:b w:val="false"/>
          <w:i w:val="false"/>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pPr>
        <w:spacing w:before="0" w:after="0" w:line="264"/>
        <w:ind w:firstLine="600"/>
        <w:jc w:val="both"/>
      </w:pPr>
      <w:r>
        <w:rPr>
          <w:rFonts w:ascii="Times New Roman" w:hAnsi="Times New Roman"/>
          <w:b w:val="false"/>
          <w:i w:val="false"/>
          <w:color w:val="000000"/>
          <w:sz w:val="28"/>
        </w:rPr>
        <w:t xml:space="preserve">наличие мотивации к обучению; </w:t>
      </w:r>
    </w:p>
    <w:p>
      <w:pPr>
        <w:spacing w:before="0" w:after="0" w:line="264"/>
        <w:ind w:firstLine="600"/>
        <w:jc w:val="both"/>
      </w:pPr>
      <w:r>
        <w:rPr>
          <w:rFonts w:ascii="Times New Roman" w:hAnsi="Times New Roman"/>
          <w:b w:val="false"/>
          <w:i w:val="false"/>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spacing w:before="0" w:after="0" w:line="264"/>
        <w:ind w:firstLine="600"/>
        <w:jc w:val="both"/>
      </w:pPr>
      <w:r>
        <w:rPr>
          <w:rFonts w:ascii="Times New Roman" w:hAnsi="Times New Roman"/>
          <w:b w:val="false"/>
          <w:i w:val="false"/>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spacing w:before="0" w:after="0" w:line="264"/>
        <w:ind w:firstLine="600"/>
        <w:jc w:val="both"/>
      </w:pPr>
      <w:r>
        <w:rPr>
          <w:rFonts w:ascii="Times New Roman" w:hAnsi="Times New Roman"/>
          <w:b w:val="false"/>
          <w:i w:val="false"/>
          <w:color w:val="000000"/>
          <w:sz w:val="28"/>
        </w:rPr>
        <w:t>наличие правосознания экологической культуры и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w:t>
      </w:r>
      <w:r>
        <w:rPr>
          <w:rFonts w:ascii="Times New Roman" w:hAnsi="Times New Roman"/>
          <w:b w:val="false"/>
          <w:i w:val="false"/>
          <w:color w:val="000000"/>
          <w:sz w:val="28"/>
        </w:rPr>
        <w:t>, в том числе в части:</w:t>
      </w:r>
    </w:p>
    <w:p>
      <w:pPr>
        <w:spacing w:before="0" w:after="0" w:line="264"/>
        <w:ind w:firstLine="600"/>
        <w:jc w:val="both"/>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spacing w:before="0" w:after="0" w:line="264"/>
        <w:ind w:firstLine="600"/>
        <w:jc w:val="both"/>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spacing w:before="0" w:after="0" w:line="264"/>
        <w:ind w:firstLine="600"/>
        <w:jc w:val="both"/>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spacing w:before="0" w:after="0" w:line="264"/>
        <w:ind w:firstLine="600"/>
        <w:jc w:val="both"/>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spacing w:before="0" w:after="0" w:line="264"/>
        <w:ind w:firstLine="600"/>
        <w:jc w:val="both"/>
      </w:pPr>
      <w:r>
        <w:rPr>
          <w:rFonts w:ascii="Times New Roman" w:hAnsi="Times New Roman"/>
          <w:b w:val="false"/>
          <w:i w:val="false"/>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spacing w:before="0" w:after="0" w:line="264"/>
        <w:ind w:firstLine="600"/>
        <w:jc w:val="both"/>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spacing w:before="0" w:after="0" w:line="264"/>
        <w:ind w:firstLine="600"/>
        <w:jc w:val="both"/>
      </w:pPr>
      <w:r>
        <w:rPr>
          <w:rFonts w:ascii="Times New Roman" w:hAnsi="Times New Roman"/>
          <w:b/>
          <w:i w:val="false"/>
          <w:color w:val="000000"/>
          <w:sz w:val="28"/>
        </w:rPr>
        <w:t>4) формирования культуры здоровья:</w:t>
      </w:r>
    </w:p>
    <w:p>
      <w:pPr>
        <w:spacing w:before="0" w:after="0" w:line="264"/>
        <w:ind w:firstLine="600"/>
        <w:jc w:val="both"/>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и в трудовой деятельности; </w:t>
      </w:r>
    </w:p>
    <w:p>
      <w:pPr>
        <w:spacing w:before="0" w:after="0" w:line="264"/>
        <w:ind w:firstLine="600"/>
        <w:jc w:val="both"/>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spacing w:before="0" w:after="0" w:line="264"/>
        <w:ind w:firstLine="600"/>
        <w:jc w:val="both"/>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5) трудового воспитания:</w:t>
      </w:r>
    </w:p>
    <w:p>
      <w:pPr>
        <w:spacing w:before="0" w:after="0" w:line="264"/>
        <w:ind w:firstLine="600"/>
        <w:jc w:val="both"/>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spacing w:before="0" w:after="0" w:line="264"/>
        <w:ind w:firstLine="600"/>
        <w:jc w:val="both"/>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spacing w:before="0" w:after="0" w:line="264"/>
        <w:ind w:firstLine="600"/>
        <w:jc w:val="both"/>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spacing w:before="0" w:after="0" w:line="264"/>
        <w:ind w:firstLine="600"/>
        <w:jc w:val="both"/>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spacing w:before="0" w:after="0" w:line="264"/>
        <w:ind w:firstLine="600"/>
        <w:jc w:val="both"/>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spacing w:before="0" w:after="0" w:line="264"/>
        <w:ind w:firstLine="600"/>
        <w:jc w:val="both"/>
      </w:pPr>
      <w:r>
        <w:rPr>
          <w:rFonts w:ascii="Times New Roman" w:hAnsi="Times New Roman"/>
          <w:b/>
          <w:i w:val="false"/>
          <w:color w:val="000000"/>
          <w:sz w:val="28"/>
        </w:rPr>
        <w:t>6)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spacing w:before="0" w:after="0" w:line="264"/>
        <w:ind w:firstLine="600"/>
        <w:jc w:val="both"/>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spacing w:before="0" w:after="0" w:line="264"/>
        <w:ind w:firstLine="600"/>
        <w:jc w:val="both"/>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spacing w:before="0" w:after="0" w:line="264"/>
        <w:ind w:firstLine="600"/>
        <w:jc w:val="both"/>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spacing w:before="0" w:after="0" w:line="264"/>
        <w:ind w:firstLine="600"/>
        <w:jc w:val="both"/>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spacing w:before="0" w:after="0" w:line="264"/>
        <w:ind w:firstLine="600"/>
        <w:jc w:val="both"/>
      </w:pPr>
      <w:r>
        <w:rPr>
          <w:rFonts w:ascii="Times New Roman" w:hAnsi="Times New Roman"/>
          <w:b/>
          <w:i w:val="false"/>
          <w:color w:val="000000"/>
          <w:sz w:val="28"/>
        </w:rPr>
        <w:t>7)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сформированности мировоззрения, соответствующего современному уровню развития науки и общественной практики; </w:t>
      </w:r>
    </w:p>
    <w:p>
      <w:pPr>
        <w:spacing w:before="0" w:after="0" w:line="264"/>
        <w:ind w:firstLine="600"/>
        <w:jc w:val="both"/>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spacing w:before="0" w:after="0" w:line="264"/>
        <w:ind w:firstLine="600"/>
        <w:jc w:val="both"/>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 xml:space="preserve">интереса к познанию и исследовательской деятельности; </w:t>
      </w:r>
    </w:p>
    <w:p>
      <w:pPr>
        <w:spacing w:before="0" w:after="0" w:line="264"/>
        <w:ind w:firstLine="600"/>
        <w:jc w:val="both"/>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spacing w:before="0" w:after="0" w:line="264"/>
        <w:ind w:firstLine="600"/>
        <w:jc w:val="both"/>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учебного предмета «Химия» на уровне среднего общего образования включают: </w:t>
      </w:r>
    </w:p>
    <w:p>
      <w:pPr>
        <w:spacing w:before="0" w:after="0" w:line="264"/>
        <w:ind w:firstLine="600"/>
        <w:jc w:val="both"/>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spacing w:before="0" w:after="0" w:line="264"/>
        <w:ind w:firstLine="600"/>
        <w:jc w:val="both"/>
      </w:pPr>
      <w:r>
        <w:rPr>
          <w:rFonts w:ascii="Times New Roman" w:hAnsi="Times New Roman"/>
          <w:b w:val="false"/>
          <w:i w:val="false"/>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spacing w:before="0" w:after="0" w:line="264"/>
        <w:ind w:firstLine="600"/>
        <w:jc w:val="both"/>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всесторонне её рассматривать;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spacing w:before="0" w:after="0" w:line="264"/>
        <w:ind w:firstLine="600"/>
        <w:jc w:val="both"/>
      </w:pPr>
      <w:r>
        <w:rPr>
          <w:rFonts w:ascii="Times New Roman" w:hAnsi="Times New Roman"/>
          <w:b w:val="false"/>
          <w:i w:val="false"/>
          <w:color w:val="000000"/>
          <w:sz w:val="28"/>
        </w:rPr>
        <w:t xml:space="preserve">выбирать основания и критерии для классификации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spacing w:before="0" w:after="0" w:line="264"/>
        <w:ind w:firstLine="600"/>
        <w:jc w:val="both"/>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spacing w:before="0" w:after="0" w:line="264"/>
        <w:ind w:firstLine="600"/>
        <w:jc w:val="both"/>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spacing w:before="0" w:after="0" w:line="264"/>
        <w:ind w:firstLine="600"/>
        <w:jc w:val="both"/>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spacing w:before="0" w:after="0" w:line="264"/>
        <w:ind w:firstLine="600"/>
        <w:jc w:val="both"/>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spacing w:before="0" w:after="0" w:line="264"/>
        <w:ind w:firstLine="600"/>
        <w:jc w:val="both"/>
      </w:pPr>
      <w:r>
        <w:rPr>
          <w:rFonts w:ascii="Times New Roman" w:hAnsi="Times New Roman"/>
          <w:b w:val="false"/>
          <w:i w:val="false"/>
          <w:color w:val="000000"/>
          <w:sz w:val="28"/>
        </w:rPr>
        <w:t>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val="false"/>
          <w:i w:val="false"/>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spacing w:before="0" w:after="0" w:line="264"/>
        <w:ind w:firstLine="600"/>
        <w:jc w:val="both"/>
      </w:pPr>
      <w:r>
        <w:rPr>
          <w:rFonts w:ascii="Times New Roman" w:hAnsi="Times New Roman"/>
          <w:b w:val="false"/>
          <w:i w:val="false"/>
          <w:color w:val="000000"/>
          <w:sz w:val="28"/>
        </w:rPr>
        <w:t>осуществлять самоконтроль своей деятельности на основе самоанализа и самооценки.</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spacing w:before="0" w:after="0" w:line="264"/>
        <w:ind w:firstLine="600"/>
        <w:jc w:val="both"/>
      </w:pPr>
      <w:r>
        <w:rPr>
          <w:rFonts w:ascii="Times New Roman" w:hAnsi="Times New Roman"/>
          <w:b w:val="false"/>
          <w:i w:val="false"/>
          <w:color w:val="000000"/>
          <w:sz w:val="28"/>
        </w:rPr>
        <w:t xml:space="preserve">сформированность умения определять виды химической связи в органических соединениях (одинарные и кратные); </w:t>
      </w:r>
    </w:p>
    <w:p>
      <w:pPr>
        <w:spacing w:before="0" w:after="0" w:line="264"/>
        <w:ind w:firstLine="600"/>
        <w:jc w:val="both"/>
      </w:pPr>
      <w:r>
        <w:rPr>
          <w:rFonts w:ascii="Times New Roman" w:hAnsi="Times New Roman"/>
          <w:b w:val="false"/>
          <w:i w:val="false"/>
          <w:color w:val="000000"/>
          <w:sz w:val="28"/>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spacing w:before="0" w:after="0" w:line="264"/>
        <w:ind w:firstLine="600"/>
        <w:jc w:val="both"/>
      </w:pPr>
      <w:r>
        <w:rPr>
          <w:rFonts w:ascii="Times New Roman" w:hAnsi="Times New Roman"/>
          <w:b w:val="false"/>
          <w:i w:val="false"/>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«Общая и неорганическая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spacing w:before="0" w:after="0" w:line="264"/>
        <w:ind w:firstLine="600"/>
        <w:jc w:val="both"/>
      </w:pPr>
      <w:r>
        <w:rPr>
          <w:rFonts w:ascii="Times New Roman" w:hAnsi="Times New Roman"/>
          <w:b w:val="false"/>
          <w:i w:val="false"/>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spacing w:before="0" w:after="0" w:line="264"/>
        <w:ind w:firstLine="600"/>
        <w:jc w:val="both"/>
      </w:pPr>
      <w:r>
        <w:rPr>
          <w:rFonts w:ascii="Times New Roman" w:hAnsi="Times New Roman"/>
          <w:b w:val="false"/>
          <w:i w:val="false"/>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spacing w:before="0" w:after="0" w:line="264"/>
        <w:ind w:firstLine="600"/>
        <w:jc w:val="both"/>
      </w:pPr>
      <w:r>
        <w:rPr>
          <w:rFonts w:ascii="Times New Roman" w:hAnsi="Times New Roman"/>
          <w:b w:val="false"/>
          <w:i w:val="false"/>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spacing w:before="0" w:after="0" w:line="264"/>
        <w:ind w:firstLine="600"/>
        <w:jc w:val="both"/>
      </w:pPr>
      <w:r>
        <w:rPr>
          <w:rFonts w:ascii="Times New Roman" w:hAnsi="Times New Roman"/>
          <w:b w:val="false"/>
          <w:i w:val="false"/>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spacing w:before="0" w:after="0" w:line="264"/>
        <w:ind w:firstLine="600"/>
        <w:jc w:val="both"/>
      </w:pPr>
      <w:r>
        <w:rPr>
          <w:rFonts w:ascii="Times New Roman" w:hAnsi="Times New Roman"/>
          <w:b w:val="false"/>
          <w:i w:val="false"/>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spacing w:before="0" w:after="0" w:line="264"/>
        <w:ind w:firstLine="600"/>
        <w:jc w:val="both"/>
      </w:pPr>
      <w:r>
        <w:rPr>
          <w:rFonts w:ascii="Times New Roman" w:hAnsi="Times New Roman"/>
          <w:b w:val="false"/>
          <w:i w:val="false"/>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spacing w:before="0" w:after="0" w:line="264"/>
        <w:ind w:firstLine="600"/>
        <w:jc w:val="both"/>
      </w:pPr>
      <w:r>
        <w:rPr>
          <w:rFonts w:ascii="Times New Roman" w:hAnsi="Times New Roman"/>
          <w:b w:val="false"/>
          <w:i w:val="false"/>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bookmarkStart w:name="block-10727371" w:id="12"/>
    <w:p>
      <w:pPr>
        <w:sectPr>
          <w:pgSz w:w="11906" w:h="16383" w:orient="portrait"/>
        </w:sectPr>
      </w:pPr>
    </w:p>
    <w:bookmarkEnd w:id="12"/>
    <w:bookmarkEnd w:id="11"/>
    <w:bookmarkStart w:name="block-10727372"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органической химии</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Теория строения органических соединений А. М. Бутлерова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Углеводороды</w:t>
            </w:r>
          </w:p>
        </w:tc>
      </w:tr>
      <w:tr>
        <w:trPr>
          <w:trHeight w:val="138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углеводороды — алканы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Непредельные углеводороды: алкены, алкадиены, алкины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Ароматические углеводороды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и их переработка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Кислородсодержащие органические соединения</w:t>
            </w: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Спирты. Фенол</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Карбоновые кислоты. Сложные эфиры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Азотсодержащие органические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Аминокислоты. Белки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Высокомолекулярные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Пластмассы. Каучуки. Волокна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244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Периодический закон и Периодическая система химических элементов Д. И. Менделеева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11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Многообразие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неорганических и органических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жизнь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jc w:val="left"/>
            </w:pPr>
          </w:p>
        </w:tc>
      </w:tr>
    </w:tbl>
    <w:p>
      <w:pPr>
        <w:sectPr>
          <w:pgSz w:w="16383" w:h="11906" w:orient="landscape"/>
        </w:sectPr>
      </w:pPr>
    </w:p>
    <w:bookmarkStart w:name="block-10727372" w:id="14"/>
    <w:p>
      <w:pPr>
        <w:sectPr>
          <w:pgSz w:w="16383" w:h="11906" w:orient="landscape"/>
        </w:sectPr>
      </w:pPr>
    </w:p>
    <w:bookmarkEnd w:id="14"/>
    <w:bookmarkEnd w:id="13"/>
    <w:bookmarkStart w:name="block-10727373"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её возникновение, развитие и значение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строения органических соединений А. М. Бутлерова, её основные положения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Алканы: состав и строение, гомологический ряд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 и этан — простейшие представители алканов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Алкены: состав и строение, свойства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5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Этилен и пропилен — простейшие представители алкенов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«Получение этилена и изучение его свойств»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Алкадиены. Бутадиен-1,3 и метилбутадиен-1,3. Получение синтетического каучука и резины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Алкины: состав и особенности строения, гомологический ряд. Ацетилен — простейший представитель алкинов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уравнению химической реакции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Арены: бензол и толуол. Токсичность аренов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углеводородов, принадлежащих к различным классам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«Углеводороды»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одноатомные спирты: метанол и этанол. Водородная связь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Многоатомные спирты: этиленгликоль и глицерин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Фенол: строение молекулы, физические и химические свойства, применение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формальдегид и ацетальдегид. Ацетон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Одноосновные предельные карбоновые кислоты: муравьиная и уксусная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«Свойства раствора уксусной кислоты»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Стеариновая и олеиновая кислоты, как представители высших карбоновых кислот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Мыла как соли высших карбоновых кислот, их моющее действие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Сложные эфиры как производные карбоновых кислот. Гидролиз сложных эфиров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Жиры: гидролиз, применение, биологическая роль жиров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состав, классификация. Важнейшие представители: глюкоза, фруктоза, сахароза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Крахмал и целлюлоза как природные полимеры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«Кислородсодержащие органические соединения»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метиламин и анилин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7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Аминокислоты как амфотерные органические соединения, их биологическое значение. Пептиды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как природные высокомолекулярные соединения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химии высокомолекулярных соединений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методы синтеза высокомолекулярных соединений. Пластмассы, каучуки, волокна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454"/>
        <w:gridCol w:w="3760"/>
        <w:gridCol w:w="1038"/>
        <w:gridCol w:w="2012"/>
        <w:gridCol w:w="2165"/>
        <w:gridCol w:w="1513"/>
        <w:gridCol w:w="2652"/>
      </w:tblGrid>
      <w:tr>
        <w:trPr>
          <w:trHeight w:val="300" w:hRule="atLeast"/>
          <w:trHeight w:val="144" w:hRule="atLeast"/>
        </w:trPr>
        <w:tc>
          <w:tcPr>
            <w:tcW w:w="31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1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элемент. Атом. Электронная конфигурация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27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Химическая связь, её виды; механизмы образования ковалентной связи. Водородная связь</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Валентность. Электроотрицательность. Степень окисления. Вещества молекулярного и немолекулярного строения</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80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дисперсных системах. Истинные и коллоидные растворы. Массовая доля вещества в растворе</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244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реакции. Обратимые реакции. Химическое равновесие</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«Влияние различных факторов на скорость химической реакции»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 Понятие об электролизе расплавов и растворов солей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«Теоретические основы химии»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Сплавы металлов. Электрохимический ряд напряжений металлов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важнейших металлов (натрий, калий, кальций, магний, алюминий)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хрома, меди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цинка, железа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"Решение экспериментальных задач по теме «Металлы»"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свойства неметаллов. Аллотропия неметаллов (на примере кислорода, серы, фосфора и углерода)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галогенов, серы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азота, фософра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углерода, кремния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важнейших неметаллов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«Решение экспериментальных задач по теме "Неметаллы"»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«Металлы» и «Неметаллы»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Неорганические и органические кислоты. Неорганические и органические основания</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неорганические и органические соединения. Генетическая связь неорганических и органических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обеспечении экологической, энергетической и пищевой безопасности, развитии медицины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об общих научных принципах промышленного получения важнейших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мире веществ и материалов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здоровье человека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0727373" w:id="16"/>
    <w:p>
      <w:pPr>
        <w:sectPr>
          <w:pgSz w:w="16383" w:h="11906" w:orient="landscape"/>
        </w:sectPr>
      </w:pPr>
    </w:p>
    <w:bookmarkEnd w:id="16"/>
    <w:bookmarkEnd w:id="15"/>
    <w:bookmarkStart w:name="block-10727374"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0727374" w:id="18"/>
    <w:p>
      <w:pPr>
        <w:sectPr>
          <w:pgSz w:w="11906" w:h="16383" w:orient="portrait"/>
        </w:sectPr>
      </w:pPr>
    </w:p>
    <w:bookmarkEnd w:id="18"/>
    <w:bookmarkEnd w:id="1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